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723E" w14:textId="77777777" w:rsidR="00607FEA" w:rsidRDefault="00607FEA">
      <w:pPr>
        <w:autoSpaceDE w:val="0"/>
        <w:autoSpaceDN w:val="0"/>
        <w:spacing w:after="78" w:line="220" w:lineRule="exact"/>
      </w:pPr>
    </w:p>
    <w:p w14:paraId="30D4A238" w14:textId="77777777" w:rsidR="00607FEA" w:rsidRPr="0090376E" w:rsidRDefault="00000000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14:paraId="6860152F" w14:textId="77777777" w:rsidR="00607FEA" w:rsidRPr="0090376E" w:rsidRDefault="00000000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14:paraId="491999EB" w14:textId="423FA11C" w:rsidR="00607FEA" w:rsidRPr="0090376E" w:rsidRDefault="00000000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90376E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>
        <w:rPr>
          <w:rFonts w:ascii="Times New Roman" w:eastAsia="Times New Roman" w:hAnsi="Times New Roman"/>
          <w:color w:val="000000"/>
          <w:sz w:val="24"/>
        </w:rPr>
        <w:t xml:space="preserve">Кизилюртовский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90376E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14:paraId="7632B126" w14:textId="77777777" w:rsidR="00607FEA" w:rsidRDefault="00000000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Новочиркейская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122"/>
        <w:gridCol w:w="3500"/>
        <w:gridCol w:w="3380"/>
      </w:tblGrid>
      <w:tr w:rsidR="00607FEA" w14:paraId="3A088ECF" w14:textId="77777777">
        <w:trPr>
          <w:trHeight w:hRule="exact" w:val="27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11C2E469" w14:textId="77777777" w:rsidR="00607FEA" w:rsidRDefault="00000000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7CC14F4E" w14:textId="77777777" w:rsidR="00607FEA" w:rsidRDefault="00000000">
            <w:pPr>
              <w:autoSpaceDE w:val="0"/>
              <w:autoSpaceDN w:val="0"/>
              <w:spacing w:before="4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1F0C6843" w14:textId="77777777" w:rsidR="00607FEA" w:rsidRDefault="00000000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07FEA" w14:paraId="4528797A" w14:textId="77777777">
        <w:trPr>
          <w:trHeight w:hRule="exact" w:val="2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755B6513" w14:textId="77777777" w:rsidR="00607FEA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4E418DDA" w14:textId="77777777" w:rsidR="00607FEA" w:rsidRDefault="00000000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43EBB917" w14:textId="77777777" w:rsidR="00607FEA" w:rsidRDefault="00000000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607FEA" w14:paraId="26EA3F83" w14:textId="77777777">
        <w:trPr>
          <w:trHeight w:hRule="exact" w:val="4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3CC91A28" w14:textId="77777777" w:rsidR="00607FEA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09FD4C66" w14:textId="77777777" w:rsidR="00607FEA" w:rsidRDefault="00000000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5688CB1" w14:textId="77777777" w:rsidR="00607FEA" w:rsidRDefault="00000000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______________Гаджиева.У.И.</w:t>
            </w:r>
          </w:p>
        </w:tc>
      </w:tr>
      <w:tr w:rsidR="00607FEA" w14:paraId="4487BFB1" w14:textId="77777777">
        <w:trPr>
          <w:trHeight w:hRule="exact" w:val="116"/>
        </w:trPr>
        <w:tc>
          <w:tcPr>
            <w:tcW w:w="3122" w:type="dxa"/>
            <w:vMerge w:val="restart"/>
            <w:tcMar>
              <w:left w:w="0" w:type="dxa"/>
              <w:right w:w="0" w:type="dxa"/>
            </w:tcMar>
          </w:tcPr>
          <w:p w14:paraId="03935CEF" w14:textId="77777777" w:rsidR="00607FEA" w:rsidRDefault="00000000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 .</w:t>
            </w:r>
          </w:p>
        </w:tc>
        <w:tc>
          <w:tcPr>
            <w:tcW w:w="3427" w:type="dxa"/>
            <w:vMerge/>
          </w:tcPr>
          <w:p w14:paraId="4760F638" w14:textId="77777777" w:rsidR="00607FEA" w:rsidRDefault="00607FEA"/>
        </w:tc>
        <w:tc>
          <w:tcPr>
            <w:tcW w:w="3427" w:type="dxa"/>
            <w:vMerge/>
          </w:tcPr>
          <w:p w14:paraId="6DD2A16D" w14:textId="77777777" w:rsidR="00607FEA" w:rsidRDefault="00607FEA"/>
        </w:tc>
      </w:tr>
      <w:tr w:rsidR="00607FEA" w14:paraId="16F15BF8" w14:textId="77777777">
        <w:trPr>
          <w:trHeight w:hRule="exact" w:val="304"/>
        </w:trPr>
        <w:tc>
          <w:tcPr>
            <w:tcW w:w="3427" w:type="dxa"/>
            <w:vMerge/>
          </w:tcPr>
          <w:p w14:paraId="26D1D520" w14:textId="77777777" w:rsidR="00607FEA" w:rsidRDefault="00607FEA"/>
        </w:tc>
        <w:tc>
          <w:tcPr>
            <w:tcW w:w="3500" w:type="dxa"/>
            <w:tcMar>
              <w:left w:w="0" w:type="dxa"/>
              <w:right w:w="0" w:type="dxa"/>
            </w:tcMar>
          </w:tcPr>
          <w:p w14:paraId="5AE9EEB6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14:paraId="5B779DE6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607FEA" w14:paraId="790F68FA" w14:textId="77777777">
        <w:trPr>
          <w:trHeight w:hRule="exact" w:val="300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446203A6" w14:textId="77777777" w:rsidR="00607FEA" w:rsidRDefault="00000000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14:paraId="7F32C6E0" w14:textId="77777777" w:rsidR="00607FEA" w:rsidRDefault="00000000">
            <w:pPr>
              <w:autoSpaceDE w:val="0"/>
              <w:autoSpaceDN w:val="0"/>
              <w:spacing w:before="194" w:after="0" w:line="230" w:lineRule="auto"/>
              <w:ind w:left="3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14:paraId="5A047BD4" w14:textId="77777777" w:rsidR="00607FEA" w:rsidRDefault="00000000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607FEA" w14:paraId="2E768738" w14:textId="77777777">
        <w:trPr>
          <w:trHeight w:hRule="exact" w:val="384"/>
        </w:trPr>
        <w:tc>
          <w:tcPr>
            <w:tcW w:w="3122" w:type="dxa"/>
            <w:tcMar>
              <w:left w:w="0" w:type="dxa"/>
              <w:right w:w="0" w:type="dxa"/>
            </w:tcMar>
          </w:tcPr>
          <w:p w14:paraId="5F3B2D6A" w14:textId="77777777" w:rsidR="00607FEA" w:rsidRDefault="00000000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14:paraId="7C4A193D" w14:textId="77777777" w:rsidR="00607FEA" w:rsidRDefault="00607FEA"/>
        </w:tc>
        <w:tc>
          <w:tcPr>
            <w:tcW w:w="3427" w:type="dxa"/>
            <w:vMerge/>
          </w:tcPr>
          <w:p w14:paraId="41B74247" w14:textId="77777777" w:rsidR="00607FEA" w:rsidRDefault="00607FEA"/>
        </w:tc>
      </w:tr>
    </w:tbl>
    <w:p w14:paraId="142E38A0" w14:textId="77777777" w:rsidR="00607FEA" w:rsidRDefault="00000000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14:paraId="4C3F1E54" w14:textId="77777777" w:rsidR="00607FEA" w:rsidRDefault="00000000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2590428)</w:t>
      </w:r>
    </w:p>
    <w:p w14:paraId="2C7B4BF1" w14:textId="77777777" w:rsidR="00607FEA" w:rsidRDefault="00000000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14:paraId="111D24B6" w14:textId="77777777" w:rsidR="00607FEA" w:rsidRDefault="00000000">
      <w:pPr>
        <w:autoSpaceDE w:val="0"/>
        <w:autoSpaceDN w:val="0"/>
        <w:spacing w:before="70" w:after="0" w:line="230" w:lineRule="auto"/>
        <w:ind w:right="4264"/>
        <w:jc w:val="right"/>
      </w:pPr>
      <w:r>
        <w:rPr>
          <w:rFonts w:ascii="Times New Roman" w:eastAsia="Times New Roman" w:hAnsi="Times New Roman"/>
          <w:color w:val="000000"/>
          <w:sz w:val="24"/>
        </w:rPr>
        <w:t>«Технология»</w:t>
      </w:r>
    </w:p>
    <w:p w14:paraId="26160A86" w14:textId="77777777" w:rsidR="00607FEA" w:rsidRDefault="00000000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14:paraId="369E7732" w14:textId="77777777" w:rsidR="00607FEA" w:rsidRDefault="00000000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14:paraId="784F7BB3" w14:textId="77777777" w:rsidR="00607FEA" w:rsidRDefault="00000000">
      <w:pPr>
        <w:autoSpaceDE w:val="0"/>
        <w:autoSpaceDN w:val="0"/>
        <w:spacing w:before="2112" w:after="0" w:line="230" w:lineRule="auto"/>
        <w:ind w:right="2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Гамзатова Зухра Багаудиновна</w:t>
      </w:r>
    </w:p>
    <w:p w14:paraId="1C496742" w14:textId="77777777" w:rsidR="00607FEA" w:rsidRDefault="00000000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14:paraId="470B11BD" w14:textId="77777777" w:rsidR="00607FEA" w:rsidRDefault="00607FEA">
      <w:pPr>
        <w:sectPr w:rsidR="00607FEA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</w:p>
    <w:p w14:paraId="0EB4536F" w14:textId="77777777" w:rsidR="00607FEA" w:rsidRDefault="00607FEA">
      <w:pPr>
        <w:autoSpaceDE w:val="0"/>
        <w:autoSpaceDN w:val="0"/>
        <w:spacing w:after="78" w:line="220" w:lineRule="exact"/>
      </w:pPr>
    </w:p>
    <w:p w14:paraId="36F17FA6" w14:textId="77777777" w:rsidR="00607FEA" w:rsidRDefault="00000000">
      <w:pPr>
        <w:autoSpaceDE w:val="0"/>
        <w:autoSpaceDN w:val="0"/>
        <w:spacing w:after="0" w:line="230" w:lineRule="auto"/>
        <w:ind w:right="3426"/>
        <w:jc w:val="right"/>
      </w:pPr>
      <w:r>
        <w:rPr>
          <w:rFonts w:ascii="Times New Roman" w:eastAsia="Times New Roman" w:hAnsi="Times New Roman"/>
          <w:color w:val="000000"/>
          <w:sz w:val="24"/>
        </w:rPr>
        <w:t>Новый Чиркей 2022</w:t>
      </w:r>
    </w:p>
    <w:p w14:paraId="69BAD13A" w14:textId="77777777" w:rsidR="00607FEA" w:rsidRDefault="00607FEA">
      <w:pPr>
        <w:sectPr w:rsidR="00607FEA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14:paraId="3EF99AAD" w14:textId="77777777" w:rsidR="00607FEA" w:rsidRDefault="00607FEA">
      <w:pPr>
        <w:autoSpaceDE w:val="0"/>
        <w:autoSpaceDN w:val="0"/>
        <w:spacing w:after="78" w:line="220" w:lineRule="exact"/>
      </w:pPr>
    </w:p>
    <w:p w14:paraId="08AFBB50" w14:textId="77777777" w:rsidR="00607FEA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ПОЯСНИТЕЛЬНАЯ ЗАПИСКА</w:t>
      </w:r>
    </w:p>
    <w:p w14:paraId="58B1A515" w14:textId="77777777" w:rsidR="00607FEA" w:rsidRPr="0090376E" w:rsidRDefault="00000000">
      <w:pPr>
        <w:autoSpaceDE w:val="0"/>
        <w:autoSpaceDN w:val="0"/>
        <w:spacing w:before="346" w:after="0" w:line="271" w:lineRule="auto"/>
        <w:ind w:right="432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Программа по учебному предмету «Технология» включает: пояснительную записку, содержание обучения, планируемые результаты освоения программы учебного предмета, тематическое планирование.</w:t>
      </w:r>
    </w:p>
    <w:p w14:paraId="3216F93C" w14:textId="77777777" w:rsidR="00607FEA" w:rsidRPr="0090376E" w:rsidRDefault="00000000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Пояснительная записка отражает общие цели и задачи изучения предмета, характеристику психологических предпосылок к его изучению младшими школьниками; место в структуре учебного плана, а также подходы к отбору содержания, планируемым результатам и тематическому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планированию.</w:t>
      </w:r>
    </w:p>
    <w:p w14:paraId="36644E23" w14:textId="77777777" w:rsidR="00607FEA" w:rsidRPr="0090376E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Содержание обучения раскрывается через модули. Приведён перечень универсальных учебных действий — познавательных, коммуникативных и регулятивных, формирование которых может быть достигнуто средствами учебного предмета «Технология» с учётом возрастных особенностей обучающихся начальных классов. В первом классе предлагается пропедевтический уровень формирования УУД, поскольку становление универсальности действий на этом этапе обучения только начинается. В познавательных универсальных учебных действиях выделен специальный раздел «Работа с информацией». С учётом того, что выполнение правил совместной деятельности строится на интеграции регулятивных УУД (определённые волевые усилия, саморегуляция, самоконтроль, проявление терпения и доброжелательности при налаживании отношений) и коммуникативных УУД (способность вербальными средствами устанавливать взаимоотношения), их перечень дан в специальном разделе — «Совместная деятельность».</w:t>
      </w:r>
    </w:p>
    <w:p w14:paraId="4116584D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включают личностные, метапредметные результаты за период обучения, а также предметные достижения младшего школьника за каждый год обучения в начальной школе.</w:t>
      </w:r>
    </w:p>
    <w:p w14:paraId="114655AC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86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«ТЕХНОЛОГИЯ»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Предлагаемая программа отражает вариант конкретизации требований Федерального государственного образовательного стандарта начального общего образования по предметной области (предмету) «Технология» и обеспечивает обозначенную в нём содержательную составляющую по данному учебному предмету.</w:t>
      </w:r>
    </w:p>
    <w:p w14:paraId="525156D7" w14:textId="77777777" w:rsidR="00607FEA" w:rsidRPr="0090376E" w:rsidRDefault="000000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требованиями времени и инновационными установками отечественного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образования, обозначенными во ФГОС НОО, данная программа обеспечивает реализацию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обновлённой концептуальной идеи учебного предмета «Технология». Её особенность состоит в формировании у обучающихся социально ценных качеств, креативности и общей культуры личности. Новые социально-экономические условия требуют включения каждого учебного предмета в данный процесс, а уроки технологии обладают большими специфическими резервами для решения данной задачи, особенно на уровне начального образования. В частности, курс технологии обладает возможностями в укреплении фундамента для развития умственной деятельности обучающихся начальных классов.</w:t>
      </w:r>
    </w:p>
    <w:p w14:paraId="157D4828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 курсе технологии осуществляется реализация широкого спектра межпредметных связей.</w:t>
      </w:r>
    </w:p>
    <w:p w14:paraId="0245D60A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Математика 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— 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числами.</w:t>
      </w:r>
    </w:p>
    <w:p w14:paraId="4C30F741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Изобразительное искусство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средств художественной выразительности, законов и правил декоративно-прикладного искусства и дизайна.</w:t>
      </w:r>
    </w:p>
    <w:p w14:paraId="0D8A463F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Окружающий мир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— 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традиции.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Родной язык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— 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деятельности.</w:t>
      </w:r>
    </w:p>
    <w:p w14:paraId="0CB589E6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Литературное чтени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е — работа с текстами для создания образа, реализуемого в изделии.</w:t>
      </w:r>
    </w:p>
    <w:p w14:paraId="2B77FA13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4C16340" w14:textId="77777777" w:rsidR="00607FEA" w:rsidRPr="0090376E" w:rsidRDefault="00607FEA">
      <w:pPr>
        <w:autoSpaceDE w:val="0"/>
        <w:autoSpaceDN w:val="0"/>
        <w:spacing w:after="78" w:line="220" w:lineRule="exact"/>
        <w:rPr>
          <w:lang w:val="ru-RU"/>
        </w:rPr>
      </w:pPr>
    </w:p>
    <w:p w14:paraId="7A095880" w14:textId="77777777" w:rsidR="00607FEA" w:rsidRPr="0090376E" w:rsidRDefault="00000000">
      <w:pPr>
        <w:autoSpaceDE w:val="0"/>
        <w:autoSpaceDN w:val="0"/>
        <w:spacing w:after="0" w:line="271" w:lineRule="auto"/>
        <w:ind w:right="720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Важнейшая особенность уроков технологии в начальной школе — предметно-практическая деятельность как необходимая составляющая целостного процесса интеллектуального, а также духовного и нравственного развития обучающихся младшего школьного возраста.</w:t>
      </w:r>
    </w:p>
    <w:p w14:paraId="539526ED" w14:textId="77777777" w:rsidR="00607FEA" w:rsidRPr="0090376E" w:rsidRDefault="00000000">
      <w:pPr>
        <w:autoSpaceDE w:val="0"/>
        <w:autoSpaceDN w:val="0"/>
        <w:spacing w:before="70" w:after="0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Продуктивная предметная деятельность на уроках технологии является основой формирования познавательных способностей школьников, стремления активно знакомиться с историей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материальной культуры и семейных традиций своего и других народов и уважительного отношения к ним.</w:t>
      </w:r>
    </w:p>
    <w:p w14:paraId="1C0338D4" w14:textId="77777777" w:rsidR="00607FEA" w:rsidRPr="0090376E" w:rsidRDefault="000000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Занятия продуктивной деятельностью закладывают основу для формирования у обучающихся социально-значимых практических умений и опыта преобразовательной творческой деятельности как предпосылки для успешной социализации личности младшего школьника.</w:t>
      </w:r>
    </w:p>
    <w:p w14:paraId="42A7D19E" w14:textId="77777777" w:rsidR="00607FEA" w:rsidRPr="0090376E" w:rsidRDefault="00000000">
      <w:pPr>
        <w:autoSpaceDE w:val="0"/>
        <w:autoSpaceDN w:val="0"/>
        <w:spacing w:before="72" w:after="0" w:line="271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На уроках технологии ученики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14:paraId="3B216182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«ТЕХНОЛОГИЯ»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Основной целью 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предмета является успешная социализация обучающихся, формирование у них функциональной грамотности на базе освоения культурологических и конструкторско-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0AA67A2B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2FA9711B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Образовательные задачи курса: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общих представлений о культуре и организации трудовой деятельности как важной части общей культуры человека;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основ 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чертёжно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-графической грамотности, умения работать с простейшей технологической документацией (рисунок, чертёж, эскиз, схема);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умений.</w:t>
      </w:r>
    </w:p>
    <w:p w14:paraId="1264D61A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Развивающие задачи: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сенсомоторных процессов, психомоторной координации, глазомера через формирование практических умений;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расширение культурного кругозора, развитие способности творческого использования полученных знаний и умений в практической деятельности;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развитие гибкости и вариативности мышления, способностей к изобретательской деятельности.</w:t>
      </w:r>
    </w:p>
    <w:p w14:paraId="41766D40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Воспитательные задачи: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воспитание уважительного отношения к людям труда, к культурным традициям, понимания ценности предшествующих культур, отражённых в материальном мире;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воспитание интереса и творческого отношения к продуктивной созидательной деятельности,</w:t>
      </w:r>
    </w:p>
    <w:p w14:paraId="774A06DD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704" w:bottom="368" w:left="666" w:header="720" w:footer="720" w:gutter="0"/>
          <w:cols w:space="720" w:equalWidth="0">
            <w:col w:w="10530" w:space="0"/>
          </w:cols>
          <w:docGrid w:linePitch="360"/>
        </w:sectPr>
      </w:pPr>
    </w:p>
    <w:p w14:paraId="6DF64B96" w14:textId="77777777" w:rsidR="00607FEA" w:rsidRPr="0090376E" w:rsidRDefault="00607FEA">
      <w:pPr>
        <w:autoSpaceDE w:val="0"/>
        <w:autoSpaceDN w:val="0"/>
        <w:spacing w:after="66" w:line="220" w:lineRule="exact"/>
        <w:rPr>
          <w:lang w:val="ru-RU"/>
        </w:rPr>
      </w:pPr>
    </w:p>
    <w:p w14:paraId="1CBEAAB6" w14:textId="77777777" w:rsidR="00607FEA" w:rsidRPr="0090376E" w:rsidRDefault="00000000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мотивации успеха и достижений, стремления к творческой самореализации;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59A7CD46" w14:textId="77777777" w:rsidR="00607FEA" w:rsidRPr="0090376E" w:rsidRDefault="00000000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МЕСТО УЧЕБНОГО ПРЕДМЕТА «ТЕХНОЛОГИЯ» В УЧЕБНОМ ПЛАНЕ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Согласно требованиям ФГОС общее число часов на изучение курса «Технология» в 1 классе — 33 часа (по 1 часу в неделю)</w:t>
      </w:r>
    </w:p>
    <w:p w14:paraId="157AE95F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86" w:right="1086" w:bottom="1440" w:left="666" w:header="720" w:footer="720" w:gutter="0"/>
          <w:cols w:space="720" w:equalWidth="0">
            <w:col w:w="10148" w:space="0"/>
          </w:cols>
          <w:docGrid w:linePitch="360"/>
        </w:sectPr>
      </w:pPr>
    </w:p>
    <w:p w14:paraId="2757AD6A" w14:textId="77777777" w:rsidR="00607FEA" w:rsidRPr="0090376E" w:rsidRDefault="00607FEA">
      <w:pPr>
        <w:autoSpaceDE w:val="0"/>
        <w:autoSpaceDN w:val="0"/>
        <w:spacing w:after="78" w:line="220" w:lineRule="exact"/>
        <w:rPr>
          <w:lang w:val="ru-RU"/>
        </w:rPr>
      </w:pPr>
    </w:p>
    <w:p w14:paraId="69A4956B" w14:textId="77777777" w:rsidR="00607FEA" w:rsidRPr="0090376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14:paraId="6A0528DF" w14:textId="77777777" w:rsidR="00607FEA" w:rsidRPr="0090376E" w:rsidRDefault="00000000">
      <w:pPr>
        <w:autoSpaceDE w:val="0"/>
        <w:autoSpaceDN w:val="0"/>
        <w:spacing w:before="346" w:after="0" w:line="262" w:lineRule="auto"/>
        <w:ind w:left="180" w:right="3600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Технологии, профессии и производства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Природа как источник сырьевых ресурсов и творчества мастеров.</w:t>
      </w:r>
    </w:p>
    <w:p w14:paraId="62FDEEA4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Красота и разнообразие природных форм, их передача в изделиях из различных материалов.</w:t>
      </w:r>
    </w:p>
    <w:p w14:paraId="42B8FE8B" w14:textId="77777777" w:rsidR="00607FEA" w:rsidRPr="0090376E" w:rsidRDefault="00000000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Наблюдения природы и фантазия мастера —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инструментов; поддержание порядка во время работы; уборка по окончании работы. Рациональное и безопасное использование и хранение инструментов.</w:t>
      </w:r>
    </w:p>
    <w:p w14:paraId="4E09E2BA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2" w:after="0" w:line="262" w:lineRule="auto"/>
        <w:ind w:right="1440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Профессии родных и знакомых. Профессии, связанные с </w:t>
      </w:r>
      <w:proofErr w:type="spellStart"/>
      <w:proofErr w:type="gram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изу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- чаемыми</w:t>
      </w:r>
      <w:proofErr w:type="gram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материалами и производствами. Профессии сферы обслуживания.</w:t>
      </w:r>
    </w:p>
    <w:p w14:paraId="6C4BD74E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Традиции и праздники народов России, ремёсла, обычаи.</w:t>
      </w:r>
    </w:p>
    <w:p w14:paraId="348FAE18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71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Технологии ручной обработки материалов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071691C9" w14:textId="77777777" w:rsidR="00607FEA" w:rsidRPr="0090376E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14:paraId="07E36EF1" w14:textId="77777777" w:rsidR="00607FEA" w:rsidRPr="0090376E" w:rsidRDefault="00000000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Способы разметки деталей: на глаз и от руки, по шаблону, по линейке (как направляющему инструменту без откладывания размеров) с опорой на рисунки, графическую инструкцию,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др. Приёмы и правила аккуратной работы с клеем. Отделка изделия или его деталей (окрашивание, вышивка, аппликация и др.).</w:t>
      </w:r>
    </w:p>
    <w:p w14:paraId="3B23B964" w14:textId="77777777" w:rsidR="00607FEA" w:rsidRPr="0090376E" w:rsidRDefault="00000000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др.), их правильное, рациональное и безопасное использование.</w:t>
      </w:r>
    </w:p>
    <w:p w14:paraId="648C00C0" w14:textId="77777777" w:rsidR="00607FEA" w:rsidRPr="0090376E" w:rsidRDefault="00000000">
      <w:pPr>
        <w:autoSpaceDE w:val="0"/>
        <w:autoSpaceDN w:val="0"/>
        <w:spacing w:before="70" w:after="0" w:line="274" w:lineRule="auto"/>
        <w:ind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Пластические массы, их виды (пластилин, пластика и др.).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14:paraId="6A05B444" w14:textId="77777777" w:rsidR="00607FEA" w:rsidRPr="0090376E" w:rsidRDefault="000000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, обрывание, склеивание и др. Резание бумаги ножницами. Правила безопасной работы, передачи и хранения ножниц. Картон.</w:t>
      </w:r>
    </w:p>
    <w:p w14:paraId="77E191D5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Виды природных материалов (плоские — листья и объёмные — орехи, шишки, семена, ветки).</w:t>
      </w:r>
    </w:p>
    <w:p w14:paraId="23A47F42" w14:textId="77777777" w:rsidR="00607FEA" w:rsidRPr="0090376E" w:rsidRDefault="00000000">
      <w:pPr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78B2C996" w14:textId="77777777" w:rsidR="00607FEA" w:rsidRPr="0090376E" w:rsidRDefault="00000000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др.). Отмеривание и заправка нитки в иголку, строчка прямого стежка.</w:t>
      </w:r>
    </w:p>
    <w:p w14:paraId="7DEC6BAF" w14:textId="77777777" w:rsidR="00607FEA" w:rsidRPr="0090376E" w:rsidRDefault="000000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Использование дополнительных отделочных материалов.</w:t>
      </w:r>
    </w:p>
    <w:p w14:paraId="71EC23DD" w14:textId="77777777" w:rsidR="00607FEA" w:rsidRPr="0090376E" w:rsidRDefault="00000000">
      <w:pPr>
        <w:autoSpaceDE w:val="0"/>
        <w:autoSpaceDN w:val="0"/>
        <w:spacing w:before="190" w:after="0" w:line="262" w:lineRule="auto"/>
        <w:ind w:left="180" w:right="288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Конструирование и моделирование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Простые и объёмные конструкции из разных материалов (пластические массы, бумага, текстиль и</w:t>
      </w:r>
    </w:p>
    <w:p w14:paraId="0B28C8E7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36B003E2" w14:textId="77777777" w:rsidR="00607FEA" w:rsidRPr="0090376E" w:rsidRDefault="00607FEA">
      <w:pPr>
        <w:autoSpaceDE w:val="0"/>
        <w:autoSpaceDN w:val="0"/>
        <w:spacing w:after="66" w:line="220" w:lineRule="exact"/>
        <w:rPr>
          <w:lang w:val="ru-RU"/>
        </w:rPr>
      </w:pPr>
    </w:p>
    <w:p w14:paraId="1991D743" w14:textId="77777777" w:rsidR="00607FEA" w:rsidRPr="0090376E" w:rsidRDefault="00000000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др.) и способы их создания. Общее представление о конструкции изделия;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 результата. Элементарное прогнозирование порядка действий в зависимости от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желаемого/необходимого результата; выбор способа работы в зависимости от требуемого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результата/замысла.</w:t>
      </w:r>
    </w:p>
    <w:p w14:paraId="0AFBD6DF" w14:textId="77777777" w:rsidR="00607FEA" w:rsidRPr="0090376E" w:rsidRDefault="00000000">
      <w:pPr>
        <w:autoSpaceDE w:val="0"/>
        <w:autoSpaceDN w:val="0"/>
        <w:spacing w:before="190" w:after="0" w:line="271" w:lineRule="auto"/>
        <w:ind w:left="180" w:right="2304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Информационно-коммуникативные технологии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Демонстрация учителем готовых материалов на информационных носителях. Информация. Виды информации.</w:t>
      </w:r>
    </w:p>
    <w:p w14:paraId="7A6EDEF5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2" w:after="0" w:line="283" w:lineRule="auto"/>
        <w:ind w:right="720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Универсальные учебные действия (пропедевтический уровень)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терминах, используемых в технологии (в пределах изученного);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использовать предложенную инструкцию (устную, графическую);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устройство простых изделий по образцу, рисунку, выделять основные и второстепенные составляющие конструкции;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0A6C54D1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Работа с информацией: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информацию (представленную в объяснении учителя или в учебнике), использовать её в работе;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14:paraId="78FE9A7B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5A79689A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 w:rsidRPr="0090376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егулятивные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и удерживать в процессе деятельности предложенную учебную задачу;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принимать критерии оценки качества работы, руководствоваться ими в процессе анализа и оценки выполненных работ;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действия контроля и оценки по предложенным критериям.</w:t>
      </w:r>
    </w:p>
    <w:p w14:paraId="7EAEC8F6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Совместная деятельность: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положительное отношение к включению в совместную работу, к простым видам сотрудничества;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12609096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86" w:right="640" w:bottom="1158" w:left="666" w:header="720" w:footer="720" w:gutter="0"/>
          <w:cols w:space="720" w:equalWidth="0">
            <w:col w:w="10594" w:space="0"/>
          </w:cols>
          <w:docGrid w:linePitch="360"/>
        </w:sectPr>
      </w:pPr>
    </w:p>
    <w:p w14:paraId="1D9790DA" w14:textId="77777777" w:rsidR="00607FEA" w:rsidRPr="0090376E" w:rsidRDefault="00607FEA">
      <w:pPr>
        <w:autoSpaceDE w:val="0"/>
        <w:autoSpaceDN w:val="0"/>
        <w:spacing w:after="78" w:line="220" w:lineRule="exact"/>
        <w:rPr>
          <w:lang w:val="ru-RU"/>
        </w:rPr>
      </w:pPr>
    </w:p>
    <w:p w14:paraId="5A9CC42D" w14:textId="77777777" w:rsidR="00607FEA" w:rsidRPr="0090376E" w:rsidRDefault="00000000">
      <w:pPr>
        <w:autoSpaceDE w:val="0"/>
        <w:autoSpaceDN w:val="0"/>
        <w:spacing w:after="0" w:line="262" w:lineRule="auto"/>
        <w:ind w:right="432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РЕЗУЛЬТАТЫ ОСВОЕНИЯ УЧЕБНОГО ПРЕДМЕТА «</w:t>
      </w:r>
      <w:proofErr w:type="gramStart"/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ТЕХНОЛОГИЯ»НА</w:t>
      </w:r>
      <w:proofErr w:type="gramEnd"/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УРОВНЕ НАЧАЛЬНОГО ОБЩЕГО ОБРАЗОВАНИЯ </w:t>
      </w:r>
    </w:p>
    <w:p w14:paraId="4B1EC90A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346" w:after="0" w:line="290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ОБУЧАЮЩЕГОСЯ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 результате изучения предмета «Технология» у обучающегося будут сформированы следующие личностные новообразования: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первоначальные представления о созидательном и нравственном значении труда в жизни человека и общества; уважительное отношение к труду и творчеству мастеров;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роли человека и используемых им технологий в сохранении гармонического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сосуществования рукотворного мира с миром природы; ответственное отношение к сохранению окружающей среды;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 культурно-исторической ценности традиций, отражённых в предметном мире; чувство сопричастности к культуре своего народа, уважительное отношение к культурным традициям других народов;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способности к эстетической оценке окружающей предметной среды; эстетические чувства — эмоционально-положительное восприятие и понимание красоты форм и образов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природных объектов, образцов мировой и отечественной художественной культуры;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положительного отношения и интереса к различным видам творческой преобразующей деятельности, стремление к творческой самореализации; мотивация к творческому труду, работе на результат; способность к различным видам практической преобразующей деятельности;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готовность вступать в сотрудничество с другими людьми с учётом этики общения; проявление толерантности и доброжелательности.</w:t>
      </w:r>
    </w:p>
    <w:p w14:paraId="7713648A" w14:textId="77777777" w:rsidR="00607FEA" w:rsidRPr="0090376E" w:rsidRDefault="00000000">
      <w:pPr>
        <w:autoSpaceDE w:val="0"/>
        <w:autoSpaceDN w:val="0"/>
        <w:spacing w:before="190" w:after="0" w:line="262" w:lineRule="auto"/>
        <w:ind w:left="180" w:right="432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МЕТАПРЕДМЕТНЫЕ РЕЗУЛЬТАТЫ ОБУЧАЮЩЕГОСЯ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К концу обучения у обучающегося формируются следующие универсальные учебные действия.</w:t>
      </w:r>
    </w:p>
    <w:p w14:paraId="3E04EF27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8" w:lineRule="auto"/>
        <w:ind w:right="288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Познавательные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анализ объектов и изделий с выделением существенных и несущественных признаков;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группы объектов/изделий, выделять в них общее и различия;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обобщения (технико-технологического и декоративно-художественного характера) по изучаемой тематике;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схемы, модели и простейшие чертежи в собственной практической творческой деятельности;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5E579018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Работа с информацией: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форме; выполнять действия моделирования,</w:t>
      </w:r>
    </w:p>
    <w:p w14:paraId="603FDC42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0CF1AD44" w14:textId="77777777" w:rsidR="00607FEA" w:rsidRPr="0090376E" w:rsidRDefault="00607FEA">
      <w:pPr>
        <w:autoSpaceDE w:val="0"/>
        <w:autoSpaceDN w:val="0"/>
        <w:spacing w:after="66" w:line="220" w:lineRule="exact"/>
        <w:rPr>
          <w:lang w:val="ru-RU"/>
        </w:rPr>
      </w:pPr>
    </w:p>
    <w:p w14:paraId="2E90C2A6" w14:textId="77777777" w:rsidR="00607FEA" w:rsidRPr="0090376E" w:rsidRDefault="00000000">
      <w:pPr>
        <w:tabs>
          <w:tab w:val="left" w:pos="180"/>
        </w:tabs>
        <w:autoSpaceDE w:val="0"/>
        <w:autoSpaceDN w:val="0"/>
        <w:spacing w:after="0" w:line="281" w:lineRule="auto"/>
        <w:ind w:right="288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работать с моделями;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14:paraId="028835F2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вступать в диалог, задавать собеседнику вопросы, использовать реплики-уточнения и дополнения; формулировать собственное мнение и идеи, аргументированно их излагать; выслушивать разные мнения, учитывать их в диалоге;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создавать тексты-описания на основе наблюдений (рассматривания) изделий декоративно-прикладного искусства народов России;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объяснять последовательность совершаемых действий при создании изделия.</w:t>
      </w:r>
    </w:p>
    <w:p w14:paraId="3E8A3E03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Регулятивные УУД: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рационально организовывать свою работу (подготовка рабочего места, поддержание и наведение порядка, уборка после работы);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правила безопасности труда при выполнении работы;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работу, соотносить свои действия с поставленной целью;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действия контроля и оценки; вносить необходимые коррективы в действие после его завершения на основе его оценки и учёта характера сделанных ошибок;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проявлять волевую саморегуляцию при выполнении работы.</w:t>
      </w:r>
    </w:p>
    <w:p w14:paraId="5879BC4D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Совместная деятельность: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руководителя/лидера и подчинённого; осуществлять продуктивное сотрудничество;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интерес к работе товарищей; в доброжелательной форме комментировать и оценивать их достижения, высказывать свои предложения и пожелания; оказывать при необходимости помощь;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воплощения; предъявлять аргументы для защиты продукта проектной деятельности.</w:t>
      </w:r>
    </w:p>
    <w:p w14:paraId="5139C431" w14:textId="77777777" w:rsidR="00607FEA" w:rsidRPr="0090376E" w:rsidRDefault="000000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 ОСВОЕНИЯ КУРСА «ТЕХНОЛОГИЯ»</w:t>
      </w:r>
    </w:p>
    <w:p w14:paraId="30286D0F" w14:textId="77777777" w:rsidR="00607FEA" w:rsidRPr="0090376E" w:rsidRDefault="00000000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</w:t>
      </w: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 первом классе 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обучающийся научится: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организовывать свой труд: своевременно подготавливать и убирать рабочее место, поддерживать порядок на нём в процессе труда;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правила безопасной работы ножницами, иглой и аккуратной работы с клеем;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действовать по предложенному образцу в соответствии с правилами рациональной разметки (разметка на изнаночной стороне материала; экономия материала при разметке);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названия и назначение основных инструментов и приспособлений для ручного труда (линейка, карандаш, ножницы, игла, шаблон, стека и др.), использовать их в практической работе;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определять наименования отдельных материалов (бумага, картон, фольга, пластилин, природные,</w:t>
      </w:r>
    </w:p>
    <w:p w14:paraId="19ECA973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86" w:right="668" w:bottom="308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272D61D1" w14:textId="77777777" w:rsidR="00607FEA" w:rsidRPr="0090376E" w:rsidRDefault="00607FEA">
      <w:pPr>
        <w:autoSpaceDE w:val="0"/>
        <w:autoSpaceDN w:val="0"/>
        <w:spacing w:after="78" w:line="220" w:lineRule="exact"/>
        <w:rPr>
          <w:lang w:val="ru-RU"/>
        </w:rPr>
      </w:pPr>
    </w:p>
    <w:p w14:paraId="130E5BE1" w14:textId="77777777" w:rsidR="00607FEA" w:rsidRPr="0090376E" w:rsidRDefault="00000000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текстильные материалы и пр.) и способы их обработки (сгибание, отрывание, 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сминание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, резание, лепка и пр.); выполнять доступные технологические приёмы ручной обработки материалов при изготовлении изделий;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ориентироваться в наименованиях основных технологических операций: разметка деталей, выделение деталей, сборка изделия;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разметку деталей сгибанием, по шаблону, на глаз, от руки; выделение деталей способами обрывания, вырезания и др.; сборку изделий с помощью клея, ниток и др.;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оформлять изделия строчкой прямого стежка;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понимать смысл понятий «изделие», «деталь изделия», «образец», «заготовка», «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материал»,«инструмент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», «приспособление», «конструирование», «аппликация»;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задания с опорой на готовый план;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обслуживать себя во время работы: соблюдать порядок на рабочем месте, ухаживать за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инструментами и правильно хранить их; соблюдать правила гигиены труда;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рассматривать и анализировать простые по конструкции образцы (по вопросам учителя);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соединения; способы изготовления; </w:t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распознавать изученные виды материалов (природные, пластические, бумага, тонкий картон, текстильные, клей и др.), их свойства (цвет, фактура, форма, гибкость и др.);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ручные инструменты (ножницы, игла, линейка) и приспособления (шаблон, стека, булавки и др.), безопасно хранить и работать ими;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материалы и инструменты по их назначению;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выполнять последовательность изготовления несложных изделий: разметка, резание, сборка, отделка;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инструменту без откладывания размеров); точно резать ножницами по линиям разметки; придавать форму деталям и изделию сгибанием, складыванием, вытягиванием, отрыванием, 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сминанием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, лепкой и пр.; собирать изделия с помощью клея, пластических масс и др.; эстетично и аккуратно выполнять отделку раскрашиванием, аппликацией, строчкой прямого стежка;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для сушки плоских изделий пресс;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с помощью учителя выполнять практическую работу и самоконтроль с опорой на инструкционную карту, образец, шаблон;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разборные и неразборные конструкции несложных изделий;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простейшие виды технической документации (рисунок, схема), конструировать и моделировать изделия из различных материалов по образцу, рисунку;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осуществлять элементарное сотрудничество, участвовать в коллективных работах под руководством учителя; </w:t>
      </w:r>
      <w:r w:rsidRPr="0090376E">
        <w:rPr>
          <w:lang w:val="ru-RU"/>
        </w:rPr>
        <w:br/>
      </w:r>
      <w:r w:rsidRPr="0090376E">
        <w:rPr>
          <w:lang w:val="ru-RU"/>
        </w:rPr>
        <w:tab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выполнять несложные коллективные работы проектного характера.</w:t>
      </w:r>
    </w:p>
    <w:p w14:paraId="28E78F1F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68" w:bottom="1440" w:left="666" w:header="720" w:footer="720" w:gutter="0"/>
          <w:cols w:space="720" w:equalWidth="0">
            <w:col w:w="10566" w:space="0"/>
          </w:cols>
          <w:docGrid w:linePitch="360"/>
        </w:sectPr>
      </w:pPr>
    </w:p>
    <w:p w14:paraId="566A5D92" w14:textId="77777777" w:rsidR="00607FEA" w:rsidRPr="0090376E" w:rsidRDefault="00607FEA">
      <w:pPr>
        <w:autoSpaceDE w:val="0"/>
        <w:autoSpaceDN w:val="0"/>
        <w:spacing w:after="64" w:line="220" w:lineRule="exact"/>
        <w:rPr>
          <w:lang w:val="ru-RU"/>
        </w:rPr>
      </w:pPr>
    </w:p>
    <w:p w14:paraId="4994848D" w14:textId="77777777" w:rsidR="00607FEA" w:rsidRDefault="00000000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607FEA" w14:paraId="7DD57879" w14:textId="77777777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ADFF3F" w14:textId="77777777" w:rsidR="00607FEA" w:rsidRDefault="00000000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5EE8C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3D68D2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EB12C9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C8255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60E480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0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2AD25F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607FEA" w14:paraId="3044BAC8" w14:textId="777777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BC4BA" w14:textId="77777777" w:rsidR="00607FEA" w:rsidRDefault="00607F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6D656" w14:textId="77777777" w:rsidR="00607FEA" w:rsidRDefault="00607FEA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4EA6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B1E7D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2D7660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4055" w14:textId="77777777" w:rsidR="00607FEA" w:rsidRDefault="00607F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7AF4D" w14:textId="77777777" w:rsidR="00607FEA" w:rsidRDefault="00607F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D268A" w14:textId="77777777" w:rsidR="00607FEA" w:rsidRDefault="00607FEA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C7FEE" w14:textId="77777777" w:rsidR="00607FEA" w:rsidRDefault="00607FEA"/>
        </w:tc>
      </w:tr>
      <w:tr w:rsidR="00607FEA" w:rsidRPr="0090376E" w14:paraId="3E364CE7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BE6505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1. ТЕХНОЛОГИИ, ПРОФЕССИИ И ПРОИЗВОДСТВА</w:t>
            </w:r>
          </w:p>
        </w:tc>
      </w:tr>
      <w:tr w:rsidR="00607FEA" w14:paraId="4A16A3B5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311CD3" w14:textId="77777777" w:rsidR="00607FEA" w:rsidRDefault="0000000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2B9B80" w14:textId="77777777" w:rsidR="00607FEA" w:rsidRPr="0090376E" w:rsidRDefault="00000000">
            <w:pPr>
              <w:autoSpaceDE w:val="0"/>
              <w:autoSpaceDN w:val="0"/>
              <w:spacing w:before="80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Природа как источник сырьевых ресурсов и творчества мастеров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F956F7" w14:textId="77777777" w:rsidR="00607FEA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8A16EC" w14:textId="77777777" w:rsidR="00607FEA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E49BB" w14:textId="77777777" w:rsidR="00607FEA" w:rsidRDefault="00000000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7F5748" w14:textId="77777777" w:rsidR="00607FEA" w:rsidRDefault="00000000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4468E1" w14:textId="77777777" w:rsidR="00607FEA" w:rsidRPr="0090376E" w:rsidRDefault="00000000">
            <w:pPr>
              <w:autoSpaceDE w:val="0"/>
              <w:autoSpaceDN w:val="0"/>
              <w:spacing w:before="80" w:after="0" w:line="250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возможности использования, применения изучаемых материалов при изготовлении изделий,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предметов быта и др. людьми разных профессий;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8662B" w14:textId="77777777" w:rsidR="00607FEA" w:rsidRDefault="00000000">
            <w:pPr>
              <w:autoSpaceDE w:val="0"/>
              <w:autoSpaceDN w:val="0"/>
              <w:spacing w:before="80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F43EB7" w14:textId="77777777" w:rsidR="00607FEA" w:rsidRDefault="00000000">
            <w:pPr>
              <w:autoSpaceDE w:val="0"/>
              <w:autoSpaceDN w:val="0"/>
              <w:spacing w:before="80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53E87D24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33D8E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AD5284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понятие об изучаемых материалах, их происхождении, разнообразии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437B4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E21A6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BDADA1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AC889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C21CF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общее понятие об изучаемых материалах, их происхождение, разнообразие и основные свойства,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отличие материалов от инструментов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приспособлений;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99ED93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3BDF0B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0103AA26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15A73F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BDD534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Подготовка к работе. Рабочее место, его организация в зависимости от вида работы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A92A60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CB495E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CA603C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DAA368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BB9CCE" w14:textId="77777777" w:rsidR="00607FEA" w:rsidRPr="0090376E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подготавливать рабочее место в зависимости от вида работы. Рационально размещать на рабочем месте материалы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инструменты; поддерживать порядок во время работы;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убирать рабочее место по окончании работы под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B6461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C69309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49885F6C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A31A3F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29D56" w14:textId="77777777" w:rsidR="00607FEA" w:rsidRDefault="00000000">
            <w:pPr>
              <w:autoSpaceDE w:val="0"/>
              <w:autoSpaceDN w:val="0"/>
              <w:spacing w:before="78" w:after="0" w:line="250" w:lineRule="auto"/>
              <w:ind w:left="72" w:right="288"/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Профессии родных и знакомых. 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сферы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обслуживания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CA9EEE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FCAE2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571C43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E42037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B4AAC8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профессиями, связанными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089B77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40F1C9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53183A07" w14:textId="77777777">
        <w:trPr>
          <w:trHeight w:hRule="exact" w:val="73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FC17CF1" w14:textId="77777777" w:rsidR="00607FEA" w:rsidRDefault="00000000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6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E2E0B4" w14:textId="77777777" w:rsidR="00607FEA" w:rsidRPr="0090376E" w:rsidRDefault="00000000">
            <w:pPr>
              <w:autoSpaceDE w:val="0"/>
              <w:autoSpaceDN w:val="0"/>
              <w:spacing w:before="74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D300E0" w14:textId="77777777" w:rsidR="00607FEA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D58704" w14:textId="77777777" w:rsidR="00607FEA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A95ED2" w14:textId="77777777" w:rsidR="00607FEA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A78B3B" w14:textId="77777777" w:rsidR="00607FEA" w:rsidRDefault="00000000">
            <w:pPr>
              <w:autoSpaceDE w:val="0"/>
              <w:autoSpaceDN w:val="0"/>
              <w:spacing w:before="74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05.10.2022 12.10.2022</w:t>
            </w:r>
          </w:p>
        </w:tc>
        <w:tc>
          <w:tcPr>
            <w:tcW w:w="42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955AD6" w14:textId="77777777" w:rsidR="00607FEA" w:rsidRPr="0090376E" w:rsidRDefault="00000000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традиций и праздников народов России, ремёсел, обычаев и производств, связанных с изучаемыми материалами и производствами;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CA75B8" w14:textId="77777777" w:rsidR="00607FEA" w:rsidRDefault="00000000">
            <w:pPr>
              <w:autoSpaceDE w:val="0"/>
              <w:autoSpaceDN w:val="0"/>
              <w:spacing w:before="74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2F39A" w14:textId="77777777" w:rsidR="00607FEA" w:rsidRDefault="00000000">
            <w:pPr>
              <w:autoSpaceDE w:val="0"/>
              <w:autoSpaceDN w:val="0"/>
              <w:spacing w:before="74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59EF29A0" w14:textId="77777777">
        <w:trPr>
          <w:trHeight w:hRule="exact" w:val="34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70BA3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065809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6C39B8" w14:textId="77777777" w:rsidR="00607FEA" w:rsidRDefault="00607FEA"/>
        </w:tc>
      </w:tr>
      <w:tr w:rsidR="00607FEA" w:rsidRPr="0090376E" w14:paraId="342D0AB0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1CBA8A" w14:textId="77777777" w:rsidR="00607FEA" w:rsidRPr="0090376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Модуль 2. ТЕХНОЛОГИИ РУЧНОЙ ОБРАБОТКИ МАТЕРИАЛОВ</w:t>
            </w:r>
          </w:p>
        </w:tc>
      </w:tr>
      <w:tr w:rsidR="00607FEA" w:rsidRPr="0090376E" w14:paraId="4403AFEA" w14:textId="77777777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FFD183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1564AE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Бережное, экономное и рациональное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использование обрабатываемых материалов.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конструктивных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особенностей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материалов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при изготовлении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C45C1A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0E12B6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F08B9B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8C20E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9A95999" w14:textId="77777777" w:rsidR="00607FEA" w:rsidRPr="0090376E" w:rsidRDefault="0000000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DEF324" w14:textId="77777777" w:rsidR="00607FEA" w:rsidRPr="0090376E" w:rsidRDefault="00000000">
            <w:pPr>
              <w:autoSpaceDE w:val="0"/>
              <w:autoSpaceDN w:val="0"/>
              <w:spacing w:before="76" w:after="0" w:line="252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22542A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607FEA" w14:paraId="6B7F4129" w14:textId="77777777">
        <w:trPr>
          <w:trHeight w:hRule="exact" w:val="9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8089FC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A6A8E" w14:textId="77777777" w:rsidR="00607FEA" w:rsidRPr="0090376E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Основные технологические операции ручной обработки материалов: разметка деталей,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выделение деталей, формообразование деталей, сборка изделия, отделка изделия или его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E16938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26F9B1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5A5A4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F029BF" w14:textId="77777777" w:rsidR="00607FEA" w:rsidRDefault="00607FEA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7E5274" w14:textId="77777777" w:rsidR="00607FEA" w:rsidRPr="0090376E" w:rsidRDefault="00000000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рассматривать и анализировать простые по конструкции образцы; анализировать простейшую конструкцию изделия: выделять детали, их форму, определять взаимное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расположение, виды соединения;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2E0109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EA8865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</w:tbl>
    <w:p w14:paraId="0BF3C420" w14:textId="77777777" w:rsidR="00607FEA" w:rsidRDefault="00607FEA">
      <w:pPr>
        <w:autoSpaceDE w:val="0"/>
        <w:autoSpaceDN w:val="0"/>
        <w:spacing w:after="0" w:line="14" w:lineRule="exact"/>
      </w:pPr>
    </w:p>
    <w:p w14:paraId="21B7A76A" w14:textId="77777777" w:rsidR="00607FEA" w:rsidRDefault="00607FEA">
      <w:pPr>
        <w:sectPr w:rsidR="00607FEA">
          <w:pgSz w:w="16840" w:h="11900"/>
          <w:pgMar w:top="282" w:right="640" w:bottom="934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9E524B" w14:textId="77777777" w:rsidR="00607FEA" w:rsidRDefault="00607FE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607FEA" w14:paraId="5330769D" w14:textId="7777777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7D758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9D2B7A" w14:textId="77777777" w:rsidR="00607FEA" w:rsidRPr="0090376E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разметки деталей: на глаз и от руки, по шаблону, по линейке (</w:t>
            </w:r>
            <w:proofErr w:type="gramStart"/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как  направляющему</w:t>
            </w:r>
            <w:proofErr w:type="gramEnd"/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инструменту без откладывания размеров)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опорой на рисунки, графическую инструкцию, простейшую схему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9BF5C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F16AC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258DB0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B98489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1E4F51" w14:textId="77777777" w:rsidR="00607FEA" w:rsidRPr="0090376E" w:rsidRDefault="0000000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D59E35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23318C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62A7D800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5434C11" w14:textId="77777777" w:rsidR="00607FEA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C9D24A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условных графических изображений (называние операций, способов и приёмов работы, последовательности изготовления изделий)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51782" w14:textId="77777777" w:rsidR="00607FEA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B399AB" w14:textId="77777777" w:rsidR="00607FEA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AEB85" w14:textId="77777777" w:rsidR="00607FEA" w:rsidRDefault="00000000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CA2237" w14:textId="77777777" w:rsidR="00607FEA" w:rsidRDefault="00000000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F43BD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простые графические схемы изготовления изделия и выполнять изделие по заданной схеме под руководством учителя;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26867F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029200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04C136C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165536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CFD0F5" w14:textId="77777777" w:rsidR="00607FEA" w:rsidRPr="0090376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Правила экономной и аккуратной разметки.</w:t>
            </w:r>
          </w:p>
          <w:p w14:paraId="429026C3" w14:textId="77777777" w:rsidR="00607FEA" w:rsidRPr="0090376E" w:rsidRDefault="00000000">
            <w:pPr>
              <w:autoSpaceDE w:val="0"/>
              <w:autoSpaceDN w:val="0"/>
              <w:spacing w:before="18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Рациональная разметка и вырезание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нескольких одинаковых деталей из бумаги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BE5E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207BD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B5FD6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87D31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47A2BB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планировать свою деятельность с опорой на предложенный план в учебнике, рабочей тетради;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3AC948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48B7D5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05923570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5F4651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19329E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Способы соединения деталей в изделии: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помощью пластилина, клея, скручивание,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сшивание и др.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Приёмы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правила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аккуратной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работы с клеем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7C32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C64412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2E5A60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4E0E08" w14:textId="77777777" w:rsidR="00607FEA" w:rsidRDefault="00607FEA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7D3E2C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C6DBCD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EB1BB0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226CCD98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18BEF6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62C2D4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Отделка изделия или его деталей (окрашивание, вышивка, аппликация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D9023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7424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F6D4D7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5032A4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B3A50D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изделия с использованием осваиваемых технологий;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FDE01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84B6FC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14:paraId="365834E3" w14:textId="77777777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18175C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4507C8" w14:textId="77777777" w:rsidR="00607FEA" w:rsidRPr="0090376E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Подбор соответствующих инструментов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способов обработки материалов в зависимости от их свойств и видов изделий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483197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A32E98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3F54A9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9FB043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39BE26" w14:textId="77777777" w:rsidR="00607FEA" w:rsidRPr="0090376E" w:rsidRDefault="00000000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40A068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567F22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https://www.uchportal.ru/load/47-2-2</w:t>
            </w:r>
          </w:p>
        </w:tc>
      </w:tr>
      <w:tr w:rsidR="00607FEA" w:rsidRPr="0090376E" w14:paraId="23E4803D" w14:textId="77777777">
        <w:trPr>
          <w:trHeight w:hRule="exact" w:val="183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F1B3C4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8A551A" w14:textId="77777777" w:rsidR="00607FEA" w:rsidRPr="0090376E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Наиболее распространённые виды бумаги. Их общие свойства. Простейшие способы обработки бумаги различных видов: сгибание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складывание, </w:t>
            </w:r>
            <w:proofErr w:type="spellStart"/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сминание</w:t>
            </w:r>
            <w:proofErr w:type="spellEnd"/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 обрывание, склеивание и др.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EF7353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282FCA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BE1CF1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692B1B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A797AE" w14:textId="77777777" w:rsidR="00607FEA" w:rsidRPr="0090376E" w:rsidRDefault="00000000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руководством учителя организовывать свою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деятельность: подготавливать рабочее место для работы с бумагой и картоном, правильно и рационально размещать инструменты и материалы в соответствии с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индивидуальными особенностями обучающихся, в процессе выполнения изделия контролировать и при необходимости восстанавливать порядок на рабочем месте; убирать рабочее место;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2C535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043150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www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uchportal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load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/47-2-2</w:t>
            </w:r>
          </w:p>
        </w:tc>
      </w:tr>
      <w:tr w:rsidR="00607FEA" w14:paraId="57833817" w14:textId="77777777">
        <w:trPr>
          <w:trHeight w:hRule="exact" w:val="54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187B25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639009D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/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Резание бумаги ножницами. Правила безопасной работы, передачи и хранения ножниц.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Картон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3D951C7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230D1B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BAA3C8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29FF14" w14:textId="77777777" w:rsidR="00607FEA" w:rsidRDefault="00607FEA"/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2B90C9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соблюдать технику безопасной работы инструментами и приспособлениями;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5E45CA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816E5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275FC10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0BAF95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BD02E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Пластические массы, их виды (пластилин, пластика и др.).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4E4183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41F6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A5599A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6B6926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ADA88D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280994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04633C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4183FDE2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7BEC6D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29D9C0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Приёмы изготовления изделий доступной по сложности формы из них: разметка на глаз,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отделение части (стекой, отрыванием), придание формы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9397E2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3679C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EA24AE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8DDDD5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841E2E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стеки при работе с пластичными материалами, а также при отделке изделия или его деталей;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69078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61298F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</w:tbl>
    <w:p w14:paraId="7FAFA402" w14:textId="77777777" w:rsidR="00607FEA" w:rsidRDefault="00607FEA">
      <w:pPr>
        <w:autoSpaceDE w:val="0"/>
        <w:autoSpaceDN w:val="0"/>
        <w:spacing w:after="0" w:line="14" w:lineRule="exact"/>
      </w:pPr>
    </w:p>
    <w:p w14:paraId="1033E9EC" w14:textId="77777777" w:rsidR="00607FEA" w:rsidRDefault="00607FEA">
      <w:pPr>
        <w:sectPr w:rsidR="00607FEA">
          <w:pgSz w:w="16840" w:h="11900"/>
          <w:pgMar w:top="284" w:right="640" w:bottom="292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32A1CCB1" w14:textId="77777777" w:rsidR="00607FEA" w:rsidRDefault="00607FE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607FEA" w14:paraId="5B2896D3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36607F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209279" w14:textId="77777777" w:rsidR="00607FEA" w:rsidRPr="0090376E" w:rsidRDefault="000000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Виды природных материалов (плоские —листья и объёмные — орехи, шишки, семена, ветки)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9FF77C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62D7C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6BB4ED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8E1DB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D6EC5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Сравнивать природные материалы по цвету, форме, прочности;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1F37BC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A9FBA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12F591D0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2F1669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7B9A5B" w14:textId="77777777" w:rsidR="00607FEA" w:rsidRPr="0090376E" w:rsidRDefault="00000000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Приёмы работы с природными материалами: подбор материалов в соответствии с замыслом, составление композиции, соединение деталей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DD5139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1F270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3EA0E9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AFC589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3A1022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86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природный материал в соответствии с выполняемым изделием;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9B4DA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BFA7E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67498C7F" w14:textId="77777777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E78A76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B7D005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Общее представление о тканях (текстиле), их строении и свойствах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B43318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191369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0A6801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44C56F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56E95A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виды ниток (швейные, мулине), их назначение;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42D3BF" w14:textId="77777777" w:rsidR="00607FEA" w:rsidRDefault="00000000">
            <w:pPr>
              <w:autoSpaceDE w:val="0"/>
              <w:autoSpaceDN w:val="0"/>
              <w:spacing w:before="78" w:after="0" w:line="247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C22D1D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36218C1F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FD19C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D390F9D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Швейные инструменты и приспособления (иглы, булавки и др.)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18A784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DF569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0A687A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56E6F1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E65E20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названия и назначение основных инструментов и приспособлений для ручного труда (игла, ножницы, напёрсток, булавка, пяльцы), использовать в практической работе иглу, булавки, ножницы;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B5E2C4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C95DD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1A080BA3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094FA3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2.17.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40F9E8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Отмеривание и заправка нитки в иголку, строчка прямого стежка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BFFD0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5A6416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BE6D79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7A6764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DD3628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подготовку нитки и иглы к работе: завязывание узелка, использование приёмов отмеривания нитки для шитья, вдевание нитки в иглу;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73534D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4FA8B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:rsidRPr="0090376E" w14:paraId="45DC2135" w14:textId="77777777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B32490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2.18.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8E7292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Использование дополнительных отделочных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CDFEBD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B27F3C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8142F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BB44CA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4ABAA5" w14:textId="77777777" w:rsidR="00607FEA" w:rsidRDefault="00000000">
            <w:pPr>
              <w:autoSpaceDE w:val="0"/>
              <w:autoSpaceDN w:val="0"/>
              <w:spacing w:before="78" w:after="0" w:line="252" w:lineRule="auto"/>
              <w:ind w:left="72"/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приём осыпания края ткани, выполнять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прямую строчку стежков и варианты строчки прямого стежка (перевивы «змейка», «волна», «цепочка»).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Понимать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назначение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изученных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строчек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(отделка, соединение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деталей);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72DCC" w14:textId="77777777" w:rsidR="00607FEA" w:rsidRPr="0090376E" w:rsidRDefault="00000000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D4CD7D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607FEA" w14:paraId="27AC894E" w14:textId="77777777">
        <w:trPr>
          <w:trHeight w:hRule="exact" w:val="350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F2BE34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77A377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C6C627" w14:textId="77777777" w:rsidR="00607FEA" w:rsidRDefault="00607FEA"/>
        </w:tc>
      </w:tr>
      <w:tr w:rsidR="00607FEA" w14:paraId="54A65393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11C4596" w14:textId="77777777" w:rsidR="00607FEA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3. КОНСТРУИРОВАНИЕ И МОДЕЛИРОВАНИЕ</w:t>
            </w:r>
          </w:p>
        </w:tc>
      </w:tr>
      <w:tr w:rsidR="00607FEA" w14:paraId="3ACDA90F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E0FE34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4D586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Простые и объёмные конструкции из разных материалов (пластические массы, бумага, текстиль и др.) и способы их создания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005E34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2AD9A4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EC400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60D8AF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B657562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Изготавливать простые и объёмные конструкции из разных материалов (пластические массы, бумага, текстиль и др.), по модели (на плоскости), рисунку;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551934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B4A93E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53077330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DB6FE6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60C763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Общее представление о конструкции изделия; детали и части изделия, их взаимное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 общей конструкции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CDEC1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81BDB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817C32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86699F" w14:textId="77777777" w:rsidR="00607FEA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01.03.2023 15.03.2023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48EE257" w14:textId="77777777" w:rsidR="00607FEA" w:rsidRPr="0090376E" w:rsidRDefault="00000000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8DD475" w14:textId="77777777" w:rsidR="00607FEA" w:rsidRDefault="00000000">
            <w:pPr>
              <w:autoSpaceDE w:val="0"/>
              <w:autoSpaceDN w:val="0"/>
              <w:spacing w:before="76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1C76D5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14:paraId="6F764805" w14:textId="77777777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DADFE9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CCE7ED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Способы соединения деталей в изделиях из разных материалов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A59B8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80D3F8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5088B1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98BF9A" w14:textId="77777777" w:rsidR="00607FEA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22.03.2023 05.04.2023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FB2D7F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0D1D9B" w14:textId="77777777" w:rsidR="00607FEA" w:rsidRDefault="00000000">
            <w:pPr>
              <w:autoSpaceDE w:val="0"/>
              <w:autoSpaceDN w:val="0"/>
              <w:spacing w:before="78" w:after="0" w:line="245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6358D31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:rsidRPr="0090376E" w14:paraId="4D706378" w14:textId="77777777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5E300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D24228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Образец, анализ конструкции образцов изделий, изготовление изделий по образцу, рисунку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40B320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24AE1D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38600E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C9EAE7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9457676" w14:textId="77777777" w:rsidR="00607FEA" w:rsidRPr="0090376E" w:rsidRDefault="000000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DE5ED6" w14:textId="77777777" w:rsidR="00607FEA" w:rsidRPr="0090376E" w:rsidRDefault="00000000">
            <w:pPr>
              <w:autoSpaceDE w:val="0"/>
              <w:autoSpaceDN w:val="0"/>
              <w:spacing w:before="78" w:after="0" w:line="250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5E92D02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607FEA" w:rsidRPr="0090376E" w14:paraId="1716B71C" w14:textId="77777777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A4BFD8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60A5B9" w14:textId="77777777" w:rsidR="00607FEA" w:rsidRPr="0090376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Конструирование по модели (на плоскости)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C2858B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8A0F72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7F5C1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FD73E4" w14:textId="77777777" w:rsidR="00607FEA" w:rsidRDefault="00000000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19.04.2023 26.04.2023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653C3E1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в работе осваиваемые способы соединения деталей в изделиях из разных материалов;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8E49BE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AFECA8" w14:textId="77777777" w:rsidR="00607FEA" w:rsidRPr="0090376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</w:tbl>
    <w:p w14:paraId="5D7B6AFC" w14:textId="77777777" w:rsidR="00607FEA" w:rsidRPr="0090376E" w:rsidRDefault="00607FEA">
      <w:pPr>
        <w:autoSpaceDE w:val="0"/>
        <w:autoSpaceDN w:val="0"/>
        <w:spacing w:after="0" w:line="14" w:lineRule="exact"/>
        <w:rPr>
          <w:lang w:val="ru-RU"/>
        </w:rPr>
      </w:pPr>
    </w:p>
    <w:p w14:paraId="62C44021" w14:textId="77777777" w:rsidR="00607FEA" w:rsidRPr="0090376E" w:rsidRDefault="00607FEA">
      <w:pPr>
        <w:rPr>
          <w:lang w:val="ru-RU"/>
        </w:rPr>
        <w:sectPr w:rsidR="00607FEA" w:rsidRPr="0090376E">
          <w:pgSz w:w="16840" w:h="11900"/>
          <w:pgMar w:top="284" w:right="640" w:bottom="61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1DDD1220" w14:textId="77777777" w:rsidR="00607FEA" w:rsidRPr="0090376E" w:rsidRDefault="00607FE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3626"/>
        <w:gridCol w:w="528"/>
        <w:gridCol w:w="1106"/>
        <w:gridCol w:w="1140"/>
        <w:gridCol w:w="864"/>
        <w:gridCol w:w="4240"/>
        <w:gridCol w:w="1236"/>
        <w:gridCol w:w="2294"/>
      </w:tblGrid>
      <w:tr w:rsidR="00607FEA" w:rsidRPr="0090376E" w14:paraId="608CFC82" w14:textId="77777777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0D0AD3" w14:textId="77777777" w:rsidR="00607FEA" w:rsidRDefault="00000000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651925" w14:textId="77777777" w:rsidR="00607FEA" w:rsidRPr="0090376E" w:rsidRDefault="000000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Взаимосвязь выполняемого действия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результата. Элементарное прогнозирование порядка действий в зависимости от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желаемого/необходимого результата; выбор способа работы в зависимости от требуемого результата/замысла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8267C5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3EDC5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7558C69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F87CED" w14:textId="77777777" w:rsidR="00607FEA" w:rsidRDefault="00000000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03.05.2023 10.05.2023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DD4F6B" w14:textId="77777777" w:rsidR="00607FEA" w:rsidRPr="0090376E" w:rsidRDefault="00000000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общее представление о конструкции изделия, детали и части изделия, их взаимном расположении в общей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конструкции; анализировать конструкции образцов изделий, выделять основные и дополнительные детали конструкции, называть их форму и способ соединения; анализировать конструкцию изделия по рисунку, фотографии, схеме;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3C5BA3" w14:textId="77777777" w:rsidR="00607FEA" w:rsidRPr="0090376E" w:rsidRDefault="00000000">
            <w:pPr>
              <w:autoSpaceDE w:val="0"/>
              <w:autoSpaceDN w:val="0"/>
              <w:spacing w:before="78" w:after="0" w:line="252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Практическая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работа;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47D05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607FEA" w14:paraId="79001598" w14:textId="77777777">
        <w:trPr>
          <w:trHeight w:hRule="exact" w:val="350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C0034F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04BBFBF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07D841" w14:textId="77777777" w:rsidR="00607FEA" w:rsidRDefault="00607FEA"/>
        </w:tc>
      </w:tr>
      <w:tr w:rsidR="00607FEA" w14:paraId="00633DFE" w14:textId="77777777">
        <w:trPr>
          <w:trHeight w:hRule="exact" w:val="348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495C36" w14:textId="77777777" w:rsidR="00607FEA" w:rsidRDefault="00000000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Модуль 4. ИНФОРМАЦИОННО-КОММУНИКАТИВНЫЕ ТЕХНОЛОГИИ</w:t>
            </w:r>
          </w:p>
        </w:tc>
      </w:tr>
      <w:tr w:rsidR="00607FEA" w14:paraId="44C6DDC6" w14:textId="77777777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4DD97D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79D94AA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Демонстрация учителем готовых материалов на информационных носителях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5CF030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771E47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D17684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BC6F02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FB7D63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061AC1" w14:textId="77777777" w:rsidR="00607FEA" w:rsidRDefault="00000000">
            <w:pPr>
              <w:autoSpaceDE w:val="0"/>
              <w:autoSpaceDN w:val="0"/>
              <w:spacing w:before="76" w:after="0" w:line="250" w:lineRule="auto"/>
              <w:ind w:left="70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3D2526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</w:t>
            </w:r>
          </w:p>
        </w:tc>
      </w:tr>
      <w:tr w:rsidR="00607FEA" w:rsidRPr="0090376E" w14:paraId="1812A451" w14:textId="77777777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36CCE6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F5EDB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Информация. Виды информации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C6E674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F83C363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CEB7F3D" w14:textId="77777777" w:rsidR="00607FEA" w:rsidRDefault="00000000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D0B92" w14:textId="77777777" w:rsidR="00607FEA" w:rsidRDefault="00000000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</w:t>
            </w:r>
          </w:p>
        </w:tc>
        <w:tc>
          <w:tcPr>
            <w:tcW w:w="4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1B3A9" w14:textId="77777777" w:rsidR="00607FEA" w:rsidRPr="0090376E" w:rsidRDefault="000000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готовые материалы, представленные учителем на информационных носителях;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C62924" w14:textId="77777777" w:rsidR="00607FEA" w:rsidRPr="0090376E" w:rsidRDefault="00000000">
            <w:pPr>
              <w:autoSpaceDE w:val="0"/>
              <w:autoSpaceDN w:val="0"/>
              <w:spacing w:before="76" w:after="0" w:line="250" w:lineRule="auto"/>
              <w:ind w:left="7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листа»;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25469D" w14:textId="77777777" w:rsidR="00607FEA" w:rsidRPr="0090376E" w:rsidRDefault="00000000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607FEA" w14:paraId="700D79FB" w14:textId="77777777">
        <w:trPr>
          <w:trHeight w:hRule="exact" w:val="34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368282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модулю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3968DB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8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7852CE" w14:textId="77777777" w:rsidR="00607FEA" w:rsidRDefault="00607FEA"/>
        </w:tc>
      </w:tr>
      <w:tr w:rsidR="00607FEA" w14:paraId="1F0CF7F7" w14:textId="77777777">
        <w:trPr>
          <w:trHeight w:hRule="exact" w:val="328"/>
        </w:trPr>
        <w:tc>
          <w:tcPr>
            <w:tcW w:w="4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0D8785" w14:textId="77777777" w:rsidR="00607FEA" w:rsidRPr="0090376E" w:rsidRDefault="00000000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14E48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905933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BAD5EA" w14:textId="77777777" w:rsidR="00607FEA" w:rsidRDefault="00000000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AD4A6B" w14:textId="77777777" w:rsidR="00607FEA" w:rsidRDefault="00607FEA"/>
        </w:tc>
      </w:tr>
    </w:tbl>
    <w:p w14:paraId="4F917368" w14:textId="77777777" w:rsidR="00607FEA" w:rsidRDefault="00607FEA">
      <w:pPr>
        <w:autoSpaceDE w:val="0"/>
        <w:autoSpaceDN w:val="0"/>
        <w:spacing w:after="0" w:line="14" w:lineRule="exact"/>
      </w:pPr>
    </w:p>
    <w:p w14:paraId="1A052ADC" w14:textId="77777777" w:rsidR="00607FEA" w:rsidRDefault="00607FEA">
      <w:pPr>
        <w:sectPr w:rsidR="00607FEA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14:paraId="5349F7BD" w14:textId="77777777" w:rsidR="00607FEA" w:rsidRDefault="00607FEA">
      <w:pPr>
        <w:autoSpaceDE w:val="0"/>
        <w:autoSpaceDN w:val="0"/>
        <w:spacing w:after="78" w:line="220" w:lineRule="exact"/>
      </w:pPr>
    </w:p>
    <w:p w14:paraId="57B1E1E1" w14:textId="77777777" w:rsidR="00607FEA" w:rsidRDefault="00000000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607FEA" w14:paraId="6CFCC20D" w14:textId="7777777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354DF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4BCA9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A741E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97B59A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1E8C64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607FEA" w14:paraId="7F14AF90" w14:textId="777777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D51E0" w14:textId="77777777" w:rsidR="00607FEA" w:rsidRDefault="00607FE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AE09C" w14:textId="77777777" w:rsidR="00607FEA" w:rsidRDefault="00607FEA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F7792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F03ED1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5A68375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0DCC" w14:textId="77777777" w:rsidR="00607FEA" w:rsidRDefault="00607FEA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44A56" w14:textId="77777777" w:rsidR="00607FEA" w:rsidRDefault="00607FEA"/>
        </w:tc>
      </w:tr>
      <w:tr w:rsidR="00607FEA" w14:paraId="7F888476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A01DD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A5F575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работать с учебником. Я и мои друзья.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C66B5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118ACE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06C74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17720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D7DD607" w14:textId="77777777" w:rsidR="00607FEA" w:rsidRDefault="00000000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Беседа;</w:t>
            </w:r>
          </w:p>
        </w:tc>
      </w:tr>
      <w:tr w:rsidR="00607FEA" w14:paraId="6728702E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4E8C5E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76BC265" w14:textId="77777777" w:rsidR="00607FEA" w:rsidRPr="0090376E" w:rsidRDefault="00000000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Материалы и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инструменты. Организация рабочего места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0D8B23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9F8D84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4C596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1CF404" w14:textId="77777777" w:rsidR="00607FEA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CA2633" w14:textId="77777777" w:rsidR="00607FEA" w:rsidRDefault="00000000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607FEA" w14:paraId="744E2596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4861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C78804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такое технология?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5DE544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D52EC0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574A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C9EA3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F2BF476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1AF02CF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4D9B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20FC73" w14:textId="77777777" w:rsidR="00607FEA" w:rsidRPr="0090376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Природный материал.</w:t>
            </w:r>
          </w:p>
          <w:p w14:paraId="4A819FD1" w14:textId="77777777" w:rsidR="00607FEA" w:rsidRPr="0090376E" w:rsidRDefault="000000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Изделие: </w:t>
            </w:r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 Аппликация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 листьев».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9DCFF2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362A8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F0B4ED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FDBA1D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DC5686" w14:textId="77777777" w:rsidR="00607FEA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607FEA" w14:paraId="4B4B4D2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F9FB37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272DA5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Пластилин. Аппликация из пластилина «Ромашковая поляна».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0EE36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37367F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2699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8FDA9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F8290B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5AAAEE87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DBE04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380CE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Изделие «Мудрая сова».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542FE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BF2C1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0ACFB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BCF47CB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0205F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44001269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A8D942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47A41BC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Растения.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Получение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сушка семян».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38BCC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AE5B2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EBF0F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D87E8A1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F44B77" w14:textId="77777777" w:rsidR="00607FEA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607FEA" w14:paraId="3D2009C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CF1B7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5E5FFB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Изделие: «Овощи из пластилина».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94E44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06EF5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019554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E9F2E9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18DE97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:rsidRPr="0090376E" w14:paraId="4AF92683" w14:textId="77777777">
        <w:trPr>
          <w:trHeight w:hRule="exact" w:val="183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2385EA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D51017" w14:textId="77777777" w:rsidR="00607FEA" w:rsidRDefault="00000000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Бумага. Изделия: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«Волшебные фигуры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D71107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B52F1B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CDCF87F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360A3B" w14:textId="77777777" w:rsidR="00607FEA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833816D" w14:textId="77777777" w:rsidR="00607FEA" w:rsidRPr="0090376E" w:rsidRDefault="00000000">
            <w:pPr>
              <w:autoSpaceDE w:val="0"/>
              <w:autoSpaceDN w:val="0"/>
              <w:spacing w:before="100" w:after="0" w:line="281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07FEA" w14:paraId="3865586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47495A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D5F2C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«Закладки из бумаги».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CF005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4D4A8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1AC2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A574EF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C83D3E9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161CD6B5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FC46B3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31031D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Насекомые.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Пчёлы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соты».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51515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CA96BD7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9AE1A8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2CFDFF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BD00357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:rsidRPr="0090376E" w14:paraId="441E48A1" w14:textId="77777777">
        <w:trPr>
          <w:trHeight w:hRule="exact" w:val="18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B6596C6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60C89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Дикие животные. Изделие:«Коллаж».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2BBF1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44F58C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0CDE2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B413B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A64B270" w14:textId="77777777" w:rsidR="00607FEA" w:rsidRPr="0090376E" w:rsidRDefault="00000000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Устный опрос; 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</w:tbl>
    <w:p w14:paraId="58D52F70" w14:textId="77777777" w:rsidR="00607FEA" w:rsidRPr="0090376E" w:rsidRDefault="00607FEA">
      <w:pPr>
        <w:autoSpaceDE w:val="0"/>
        <w:autoSpaceDN w:val="0"/>
        <w:spacing w:after="0" w:line="14" w:lineRule="exact"/>
        <w:rPr>
          <w:lang w:val="ru-RU"/>
        </w:rPr>
      </w:pPr>
    </w:p>
    <w:p w14:paraId="0589CB8F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50" w:bottom="344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252E7B2" w14:textId="77777777" w:rsidR="00607FEA" w:rsidRPr="0090376E" w:rsidRDefault="00607FEA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607FEA" w14:paraId="43E45D4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8F5ABA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3985ADA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Новый год.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Украшение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</w:t>
            </w:r>
            <w:proofErr w:type="spell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ёлку»,«Украшение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окно».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E2296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D5AFD7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BB1FD7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C151F2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719EC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183AEFDA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ADA6C3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765F8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Домашние животные. Изделие: «Котёнок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3ADCC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34EDB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28FCE5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EB78B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28BD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0366162D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8103BA3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CCB3F6" w14:textId="77777777" w:rsidR="00607FEA" w:rsidRPr="0090376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Такие разные дома.</w:t>
            </w:r>
          </w:p>
          <w:p w14:paraId="75208C60" w14:textId="77777777" w:rsidR="00607FEA" w:rsidRPr="0090376E" w:rsidRDefault="00000000">
            <w:pPr>
              <w:tabs>
                <w:tab w:val="left" w:pos="132"/>
              </w:tabs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«Домик из веток» 1ч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B63EE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98F44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4DFE3B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C30C06B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52C540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03114186" w14:textId="77777777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E6D5B70" w14:textId="77777777" w:rsidR="00607FEA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59E680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Посуда.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EC9E6E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B86CB4F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327E5F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26F932" w14:textId="77777777" w:rsidR="00607FEA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2E893" w14:textId="77777777" w:rsidR="00607FEA" w:rsidRDefault="00000000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:rsidRPr="0090376E" w14:paraId="2277A3FC" w14:textId="7777777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0B575E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6239900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Изделия: «Чашка»,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«Чайник», «Сахарница».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EB17C67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FE485F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B2B2CE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661280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E09316" w14:textId="77777777" w:rsidR="00607FEA" w:rsidRPr="0090376E" w:rsidRDefault="00000000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Самооценка с </w:t>
            </w:r>
            <w:r w:rsidRPr="0090376E">
              <w:rPr>
                <w:lang w:val="ru-RU"/>
              </w:rPr>
              <w:br/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Оценочного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607FEA" w14:paraId="2D29957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DAD116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943153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 в доме.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Торшер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335326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DBF0B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AD643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0EB128A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32E936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2FBB5F15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5879DC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047AF2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Мебель. Изделие:  «Стул».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17814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C6477E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1A56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23718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C82836" w14:textId="77777777" w:rsidR="00607FEA" w:rsidRDefault="00000000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Практическая работа;</w:t>
            </w:r>
          </w:p>
        </w:tc>
      </w:tr>
      <w:tr w:rsidR="00607FEA" w14:paraId="0660C60C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3B7CB3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2BB138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Одежда, ткань, нитки. Изделие: «Кукла из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ниток».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ABB8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A38685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107534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11BE4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0BE7A25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3B079EE1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99A5D5A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1FC18DE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Учимся шить.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Строчка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прямых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стежков».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52C7F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CDA42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D1FFF3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8F4CB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7E802A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07B93001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E66EC7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B4D9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«Закладка с вышивкой».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42BFC4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679537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78477E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FF92AD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EE5ED7" w14:textId="77777777" w:rsidR="00607FEA" w:rsidRDefault="000000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07FEA" w14:paraId="48A7ABCA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735E4B" w14:textId="77777777" w:rsidR="00607FEA" w:rsidRDefault="00000000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F54B78" w14:textId="77777777" w:rsidR="00607FEA" w:rsidRPr="0090376E" w:rsidRDefault="00000000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«Пришиваем пуговицу с двумя отверстиями»,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«Медвежонок».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75D2DD5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B42C4E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1483B5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90D624A" w14:textId="77777777" w:rsidR="00607FEA" w:rsidRDefault="00000000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01.03.2023 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8078D0" w14:textId="77777777" w:rsidR="00607FEA" w:rsidRDefault="00000000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607FEA" w14:paraId="03BF036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3763142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84C98C1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земле. Изделие: «Тачка».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D8CED8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281C7A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7D47F6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E2834F6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7849118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69B0952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F1B33F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766043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Вода в жизни человека. Изделие: «Проращивание семян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57C528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A3348B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C78EB9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5F2134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DAA9CB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3671E295" w14:textId="7777777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56F327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0BAEDEB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Питьевая вода. Изделие:«Колодец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46268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44151A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8E54AA2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F6CE4B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F8F45B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</w:tbl>
    <w:p w14:paraId="4A0E4006" w14:textId="77777777" w:rsidR="00607FEA" w:rsidRDefault="00607FEA">
      <w:pPr>
        <w:autoSpaceDE w:val="0"/>
        <w:autoSpaceDN w:val="0"/>
        <w:spacing w:after="0" w:line="14" w:lineRule="exact"/>
      </w:pPr>
    </w:p>
    <w:p w14:paraId="1FBB147A" w14:textId="77777777" w:rsidR="00607FEA" w:rsidRDefault="00607FEA">
      <w:pPr>
        <w:sectPr w:rsidR="00607FEA">
          <w:pgSz w:w="11900" w:h="16840"/>
          <w:pgMar w:top="284" w:right="650" w:bottom="65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670D4E2E" w14:textId="77777777" w:rsidR="00607FEA" w:rsidRDefault="00607FEA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607FEA" w14:paraId="12CF3CC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7D2DF4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58AB0D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490"/>
              <w:jc w:val="both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Передвижение по воде. Изделие: «Кораблик из бумаги», «Плот».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1A70184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F1FF18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4D402E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48020D4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780E73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262FD23D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5B607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3902AE4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Использование ветра. Изделие: «Вертушка».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CCA441E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6A4243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0D37D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0248E0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56A32E9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4405C074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3A13BD8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8196AD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Полёты птиц. </w:t>
            </w:r>
            <w:proofErr w:type="spellStart"/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Изделие:«</w:t>
            </w:r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Попугай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».  1ч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57E3015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07692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85AAB2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963EB6E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94B97A7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2D00CA88" w14:textId="7777777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B4F35D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7E90CBA" w14:textId="77777777" w:rsidR="00607FEA" w:rsidRPr="0090376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Полёты человека.</w:t>
            </w:r>
          </w:p>
          <w:p w14:paraId="229A2286" w14:textId="77777777" w:rsidR="00607FEA" w:rsidRPr="0090376E" w:rsidRDefault="00000000">
            <w:pPr>
              <w:autoSpaceDE w:val="0"/>
              <w:autoSpaceDN w:val="0"/>
              <w:spacing w:before="72" w:after="0" w:line="262" w:lineRule="auto"/>
              <w:ind w:left="72" w:right="576"/>
              <w:rPr>
                <w:lang w:val="ru-RU"/>
              </w:rPr>
            </w:pPr>
            <w:proofErr w:type="gramStart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Изделия:  «</w:t>
            </w:r>
            <w:proofErr w:type="spellStart"/>
            <w:proofErr w:type="gram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Самолёт»,«Парашют</w:t>
            </w:r>
            <w:proofErr w:type="spellEnd"/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».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E2B3830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B17442F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69F822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205041FF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42009FD7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68798EC7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2668B91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04EA15" w14:textId="77777777" w:rsidR="00607FEA" w:rsidRPr="0090376E" w:rsidRDefault="00000000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Способы общения.</w:t>
            </w:r>
          </w:p>
          <w:p w14:paraId="6E94E824" w14:textId="77777777" w:rsidR="00607FEA" w:rsidRPr="0090376E" w:rsidRDefault="00000000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Изделие: «Письмо на глиняной дощечке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9A95F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78942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6D7769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2ECD545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2BEB02E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44C54268" w14:textId="7777777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A675FBC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AD067F2" w14:textId="77777777" w:rsidR="00607FEA" w:rsidRPr="0090376E" w:rsidRDefault="00000000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Важные телефонные номера. Правила </w:t>
            </w:r>
            <w:r w:rsidRPr="0090376E">
              <w:rPr>
                <w:lang w:val="ru-RU"/>
              </w:rPr>
              <w:br/>
            </w: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8306EAD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512D2CA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E2D779B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152689F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848A95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4524D5FC" w14:textId="7777777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E91662C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B099063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Компьютер.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8F4D6BF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3DF1A6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1103CF89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A3D7B82" w14:textId="77777777" w:rsidR="00607FEA" w:rsidRDefault="00000000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3B801AC" w14:textId="77777777" w:rsidR="00607FEA" w:rsidRDefault="00000000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607FEA" w14:paraId="50D43B43" w14:textId="7777777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31320EB9" w14:textId="77777777" w:rsidR="00607FEA" w:rsidRPr="0090376E" w:rsidRDefault="000000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90376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686B9171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01B78BC6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7979D7BC" w14:textId="77777777" w:rsidR="00607FEA" w:rsidRDefault="00000000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14:paraId="525638F7" w14:textId="77777777" w:rsidR="00607FEA" w:rsidRDefault="00607FEA"/>
        </w:tc>
      </w:tr>
    </w:tbl>
    <w:p w14:paraId="78F269E1" w14:textId="77777777" w:rsidR="00607FEA" w:rsidRDefault="00607FEA">
      <w:pPr>
        <w:autoSpaceDE w:val="0"/>
        <w:autoSpaceDN w:val="0"/>
        <w:spacing w:after="0" w:line="14" w:lineRule="exact"/>
      </w:pPr>
    </w:p>
    <w:p w14:paraId="06D4D633" w14:textId="77777777" w:rsidR="00607FEA" w:rsidRDefault="00607FEA">
      <w:pPr>
        <w:sectPr w:rsidR="00607FEA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2E2A26F0" w14:textId="77777777" w:rsidR="00607FEA" w:rsidRDefault="00607FEA">
      <w:pPr>
        <w:autoSpaceDE w:val="0"/>
        <w:autoSpaceDN w:val="0"/>
        <w:spacing w:after="78" w:line="220" w:lineRule="exact"/>
      </w:pPr>
    </w:p>
    <w:p w14:paraId="222498CF" w14:textId="77777777" w:rsidR="00607FEA" w:rsidRDefault="00000000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14:paraId="71070BF2" w14:textId="77777777" w:rsidR="00607FEA" w:rsidRPr="0090376E" w:rsidRDefault="00000000">
      <w:pPr>
        <w:autoSpaceDE w:val="0"/>
        <w:autoSpaceDN w:val="0"/>
        <w:spacing w:before="346" w:after="0" w:line="300" w:lineRule="auto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ОБЯЗАТЕЛЬНЫЕ УЧЕБНЫЕ МАТЕРИАЛЫ ДЛЯ УЧЕНИКА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Технология, 1 класс/</w:t>
      </w:r>
      <w:proofErr w:type="spell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Лутцева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Е.А., Зуева Т.П., Акционерное общество «Издательство «Просвещение»; Введите свой вариант:</w:t>
      </w:r>
    </w:p>
    <w:p w14:paraId="36623F72" w14:textId="77777777" w:rsidR="00607FEA" w:rsidRPr="0090376E" w:rsidRDefault="00000000">
      <w:pPr>
        <w:autoSpaceDE w:val="0"/>
        <w:autoSpaceDN w:val="0"/>
        <w:spacing w:before="262" w:after="0" w:line="302" w:lineRule="auto"/>
        <w:ind w:right="4896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МЕТОДИЧЕСКИЕ МАТЕРИАЛЫ ДЛЯ УЧИТЕЛЯ </w:t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Поурочные разработки, электронный диск.</w:t>
      </w:r>
    </w:p>
    <w:p w14:paraId="7228CE0E" w14:textId="77777777" w:rsidR="00607FEA" w:rsidRPr="0090376E" w:rsidRDefault="00000000">
      <w:pPr>
        <w:autoSpaceDE w:val="0"/>
        <w:autoSpaceDN w:val="0"/>
        <w:spacing w:before="262" w:after="0" w:line="302" w:lineRule="auto"/>
        <w:ind w:right="1440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ЦИФРОВЫЕ ОБРАЗОВАТЕЛЬНЫЕ РЕСУРСЫ И РЕСУРСЫ СЕТИ ИНТЕРНЕТ </w:t>
      </w:r>
      <w:proofErr w:type="spellStart"/>
      <w:proofErr w:type="gramStart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,</w:t>
      </w:r>
      <w:proofErr w:type="gramEnd"/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 РЭШ</w:t>
      </w:r>
    </w:p>
    <w:p w14:paraId="2275E088" w14:textId="77777777" w:rsidR="00607FEA" w:rsidRPr="0090376E" w:rsidRDefault="00607FEA">
      <w:pPr>
        <w:rPr>
          <w:lang w:val="ru-RU"/>
        </w:rPr>
        <w:sectPr w:rsidR="00607FEA" w:rsidRPr="0090376E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F33752F" w14:textId="77777777" w:rsidR="00607FEA" w:rsidRPr="0090376E" w:rsidRDefault="00607FEA">
      <w:pPr>
        <w:autoSpaceDE w:val="0"/>
        <w:autoSpaceDN w:val="0"/>
        <w:spacing w:after="78" w:line="220" w:lineRule="exact"/>
        <w:rPr>
          <w:lang w:val="ru-RU"/>
        </w:rPr>
      </w:pPr>
    </w:p>
    <w:p w14:paraId="14235342" w14:textId="77777777" w:rsidR="00607FEA" w:rsidRPr="0090376E" w:rsidRDefault="00000000">
      <w:pPr>
        <w:autoSpaceDE w:val="0"/>
        <w:autoSpaceDN w:val="0"/>
        <w:spacing w:after="0" w:line="230" w:lineRule="auto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14:paraId="2A3DD3E2" w14:textId="77777777" w:rsidR="00607FEA" w:rsidRPr="0090376E" w:rsidRDefault="00000000">
      <w:pPr>
        <w:autoSpaceDE w:val="0"/>
        <w:autoSpaceDN w:val="0"/>
        <w:spacing w:before="346" w:after="0" w:line="230" w:lineRule="auto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14:paraId="20F654D4" w14:textId="77777777" w:rsidR="00607FEA" w:rsidRPr="0090376E" w:rsidRDefault="00000000">
      <w:pPr>
        <w:autoSpaceDE w:val="0"/>
        <w:autoSpaceDN w:val="0"/>
        <w:spacing w:before="502" w:after="0"/>
        <w:ind w:right="288"/>
        <w:rPr>
          <w:lang w:val="ru-RU"/>
        </w:rPr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Учебник, рабочие тетради; заготовка для изготовления подставки для кисти (заранее вырезать из приложения 1 рабочей тетради);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>бумага для упражнений в разметке и вырезании симметричных форм простой карандаш, ножницы, ИКТ.</w:t>
      </w:r>
    </w:p>
    <w:p w14:paraId="252106AF" w14:textId="77777777" w:rsidR="00607FEA" w:rsidRPr="0090376E" w:rsidRDefault="00000000">
      <w:pPr>
        <w:autoSpaceDE w:val="0"/>
        <w:autoSpaceDN w:val="0"/>
        <w:spacing w:before="262" w:after="0" w:line="230" w:lineRule="auto"/>
        <w:rPr>
          <w:lang w:val="ru-RU"/>
        </w:rPr>
      </w:pPr>
      <w:r w:rsidRPr="0090376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14:paraId="7F0A2DDA" w14:textId="77777777" w:rsidR="00607FEA" w:rsidRDefault="00000000">
      <w:pPr>
        <w:autoSpaceDE w:val="0"/>
        <w:autoSpaceDN w:val="0"/>
        <w:spacing w:before="168" w:after="0" w:line="286" w:lineRule="auto"/>
        <w:ind w:right="3456"/>
      </w:pP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1. Набор цветной бумаги;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2. Набор цветного картона;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3. Набор белого картона;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4.Ножницы с тупыми концами;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5.Клей – карандаш, клей ПВА, кисточка для клея;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6.Пластилин не менее 8 цветов, стеки, дощечка;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7.Природный материал; </w:t>
      </w:r>
      <w:r w:rsidRPr="0090376E">
        <w:rPr>
          <w:lang w:val="ru-RU"/>
        </w:rPr>
        <w:br/>
      </w:r>
      <w:r w:rsidRPr="0090376E">
        <w:rPr>
          <w:rFonts w:ascii="Times New Roman" w:eastAsia="Times New Roman" w:hAnsi="Times New Roman"/>
          <w:color w:val="000000"/>
          <w:sz w:val="24"/>
          <w:lang w:val="ru-RU"/>
        </w:rPr>
        <w:t xml:space="preserve">8.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Папка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на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молнии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с ручками для принадлежностей по технологии.</w:t>
      </w:r>
    </w:p>
    <w:p w14:paraId="448E12EF" w14:textId="77777777" w:rsidR="00607FEA" w:rsidRDefault="00607FEA">
      <w:pPr>
        <w:sectPr w:rsidR="00607FEA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14:paraId="197935B7" w14:textId="77777777" w:rsidR="00BE66D1" w:rsidRDefault="00BE66D1"/>
    <w:sectPr w:rsidR="00BE66D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431321305">
    <w:abstractNumId w:val="8"/>
  </w:num>
  <w:num w:numId="2" w16cid:durableId="1162624380">
    <w:abstractNumId w:val="6"/>
  </w:num>
  <w:num w:numId="3" w16cid:durableId="930360656">
    <w:abstractNumId w:val="5"/>
  </w:num>
  <w:num w:numId="4" w16cid:durableId="908003313">
    <w:abstractNumId w:val="4"/>
  </w:num>
  <w:num w:numId="5" w16cid:durableId="509878748">
    <w:abstractNumId w:val="7"/>
  </w:num>
  <w:num w:numId="6" w16cid:durableId="1994948322">
    <w:abstractNumId w:val="3"/>
  </w:num>
  <w:num w:numId="7" w16cid:durableId="1665283107">
    <w:abstractNumId w:val="2"/>
  </w:num>
  <w:num w:numId="8" w16cid:durableId="931232685">
    <w:abstractNumId w:val="1"/>
  </w:num>
  <w:num w:numId="9" w16cid:durableId="940722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607FEA"/>
    <w:rsid w:val="0090376E"/>
    <w:rsid w:val="00AA1D8D"/>
    <w:rsid w:val="00B47730"/>
    <w:rsid w:val="00BE66D1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9032D1"/>
  <w14:defaultImageDpi w14:val="300"/>
  <w15:docId w15:val="{DE4F367B-D7B5-4EFB-9289-40C07B33C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20</Pages>
  <Words>5747</Words>
  <Characters>32759</Characters>
  <Application>Microsoft Office Word</Application>
  <DocSecurity>0</DocSecurity>
  <Lines>272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38430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user</cp:lastModifiedBy>
  <cp:revision>2</cp:revision>
  <dcterms:created xsi:type="dcterms:W3CDTF">2022-08-24T07:58:00Z</dcterms:created>
  <dcterms:modified xsi:type="dcterms:W3CDTF">2022-08-24T07:58:00Z</dcterms:modified>
  <cp:category/>
</cp:coreProperties>
</file>